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47" w:rsidRDefault="00573CD5">
      <w:r>
        <w:rPr>
          <w:noProof/>
          <w:lang w:eastAsia="en-US"/>
        </w:rPr>
        <w:pict>
          <v:rect id="_x0000_s1031" style="position:absolute;margin-left:0;margin-top:0;width:559.95pt;height:19.5pt;z-index:251658240;mso-position-horizontal:center;mso-position-horizontal-relative:margin;mso-position-vertical:top;mso-position-vertical-relative:margin" o:allowincell="f" filled="f" stroked="f">
            <v:textbox style="mso-next-textbox:#_x0000_s1031;mso-fit-shape-to-text:t" inset="0,0,0,0">
              <w:txbxContent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1214"/>
                  </w:tblGrid>
                  <w:tr w:rsidR="00E92847" w:rsidRPr="0058478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/>
                        <w:vAlign w:val="center"/>
                      </w:tcPr>
                      <w:p w:rsidR="00E92847" w:rsidRPr="00584787" w:rsidRDefault="00E92847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E92847" w:rsidRPr="0058478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/>
                        <w:vAlign w:val="center"/>
                      </w:tcPr>
                      <w:p w:rsidR="00E92847" w:rsidRPr="00584787" w:rsidRDefault="00E92847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92847" w:rsidRPr="0058478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/>
                        <w:vAlign w:val="center"/>
                      </w:tcPr>
                      <w:p w:rsidR="00E92847" w:rsidRPr="00584787" w:rsidRDefault="00E92847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E92847" w:rsidRDefault="00E92847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E92847" w:rsidRDefault="00E92847">
      <w:pPr>
        <w:pStyle w:val="DateText"/>
      </w:pPr>
      <w:r>
        <w:t>2/16/12</w:t>
      </w:r>
    </w:p>
    <w:p w:rsidR="00E92847" w:rsidRDefault="00E92847">
      <w:pPr>
        <w:pStyle w:val="SenderAddress"/>
      </w:pPr>
      <w:r>
        <w:t xml:space="preserve">Elena </w:t>
      </w:r>
      <w:proofErr w:type="spellStart"/>
      <w:r>
        <w:t>Dysert</w:t>
      </w:r>
      <w:proofErr w:type="spellEnd"/>
    </w:p>
    <w:p w:rsidR="00E92847" w:rsidRDefault="00E92847">
      <w:pPr>
        <w:pStyle w:val="SenderAddress"/>
      </w:pPr>
      <w:r>
        <w:t>Talbots Abroad</w:t>
      </w:r>
    </w:p>
    <w:p w:rsidR="00E92847" w:rsidRDefault="00E92847" w:rsidP="002E4FAB">
      <w:pPr>
        <w:pStyle w:val="SenderAddress"/>
      </w:pPr>
      <w:r>
        <w:t>Hampton Middle School</w:t>
      </w:r>
    </w:p>
    <w:p w:rsidR="00E92847" w:rsidRDefault="00E92847">
      <w:pPr>
        <w:pStyle w:val="RecipientAddress"/>
      </w:pPr>
    </w:p>
    <w:p w:rsidR="00E92847" w:rsidRDefault="00E92847">
      <w:r>
        <w:t>Dear Moses Hampton,</w:t>
      </w:r>
    </w:p>
    <w:p w:rsidR="00E92847" w:rsidRDefault="00E92847" w:rsidP="00670064">
      <w:r>
        <w:tab/>
        <w:t>I am taking quite an interest in your Talbots Abroad program. I hope you will consider me for the overseas assignment to China because I am interested in China, excited to learn, and experienced and skilled in the art of adapting to foreign culture and traveling outside of America.</w:t>
      </w:r>
    </w:p>
    <w:p w:rsidR="00E92847" w:rsidRDefault="00E92847" w:rsidP="00670064">
      <w:r>
        <w:tab/>
        <w:t>I chose to go to China because although I have never been there, I am interested in the culture. Beijing, in particular, is an area of interest because my father travels there often. Therefore I selected China to learn more about the region my father visits.</w:t>
      </w:r>
    </w:p>
    <w:p w:rsidR="00E92847" w:rsidRDefault="00E92847" w:rsidP="00670064">
      <w:r>
        <w:tab/>
        <w:t xml:space="preserve">Through this course I am eager to study how to communicate in China using some of the eight primary language families spoken there. Personally I am also interested in China’s cuisine and holidays. I am prepared to work </w:t>
      </w:r>
      <w:proofErr w:type="gramStart"/>
      <w:r>
        <w:t>hard</w:t>
      </w:r>
      <w:proofErr w:type="gramEnd"/>
      <w:r>
        <w:t xml:space="preserve"> to acquire this knowledge. </w:t>
      </w:r>
    </w:p>
    <w:p w:rsidR="00E92847" w:rsidRDefault="00E92847" w:rsidP="00670064">
      <w:r>
        <w:tab/>
        <w:t>I would also be of value to you because of my adaptation skills and experience. I have traveled outside of the United States to Mexico, so I am trained with passports and foreign travel. I also passed four exploratory language courses and am currently studying French one. I adapt well to new places and have established social skills.</w:t>
      </w:r>
    </w:p>
    <w:p w:rsidR="00E92847" w:rsidRDefault="00E92847" w:rsidP="00670064">
      <w:r>
        <w:tab/>
        <w:t xml:space="preserve">Please consider my attributes and choose me for the overseas assignment to China. I look forward to doing business with you. </w:t>
      </w:r>
    </w:p>
    <w:p w:rsidR="00E92847" w:rsidRDefault="00E92847">
      <w:pPr>
        <w:pStyle w:val="Closing"/>
      </w:pPr>
      <w:r>
        <w:t>Sincerely,</w:t>
      </w:r>
    </w:p>
    <w:p w:rsidR="00E92847" w:rsidRDefault="00E92847">
      <w:pPr>
        <w:pStyle w:val="Signature"/>
      </w:pPr>
      <w:r>
        <w:t xml:space="preserve">Elena </w:t>
      </w:r>
      <w:proofErr w:type="spellStart"/>
      <w:r>
        <w:t>Dysert</w:t>
      </w:r>
      <w:proofErr w:type="spellEnd"/>
    </w:p>
    <w:p w:rsidR="00E92847" w:rsidRDefault="00E92847">
      <w:pPr>
        <w:pStyle w:val="Signature"/>
      </w:pPr>
      <w:r>
        <w:t>Student</w:t>
      </w:r>
    </w:p>
    <w:p w:rsidR="00E92847" w:rsidRDefault="00E92847">
      <w:pPr>
        <w:pStyle w:val="Signature"/>
      </w:pPr>
      <w:r>
        <w:t>Talbots Abroad</w:t>
      </w:r>
    </w:p>
    <w:sectPr w:rsidR="00E92847" w:rsidSect="003E384B">
      <w:footerReference w:type="default" r:id="rId7"/>
      <w:footerReference w:type="first" r:id="rId8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847" w:rsidRDefault="00E92847">
      <w:pPr>
        <w:spacing w:after="0" w:line="240" w:lineRule="auto"/>
      </w:pPr>
      <w:r>
        <w:separator/>
      </w:r>
    </w:p>
  </w:endnote>
  <w:endnote w:type="continuationSeparator" w:id="0">
    <w:p w:rsidR="00E92847" w:rsidRDefault="00E9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847" w:rsidRDefault="00573CD5">
    <w:pPr>
      <w:rPr>
        <w:sz w:val="20"/>
        <w:szCs w:val="20"/>
      </w:rPr>
    </w:pPr>
    <w:r w:rsidRPr="00573CD5">
      <w:rPr>
        <w:noProof/>
        <w:lang w:eastAsia="en-US"/>
      </w:rPr>
      <w:pict>
        <v:rect id="_x0000_s2049" style="position:absolute;margin-left:-162pt;margin-top:0;width:234pt;height:9in;z-index:251660288;mso-position-horizontal-relative:page;mso-position-vertical:bottom;mso-position-vertical-relative:margin;v-text-anchor:middle" o:allowincell="f" filled="f" stroked="f">
          <v:textbox style="layout-flow:vertical;mso-layout-flow-alt:bottom-to-top;mso-next-textbox:#_x0000_s2049" inset=",,8.64pt,10.8pt">
            <w:txbxContent>
              <w:p w:rsidR="00E92847" w:rsidRDefault="00E92847">
                <w:pPr>
                  <w:pStyle w:val="GrayText"/>
                </w:pPr>
                <w:r>
                  <w:t>Talbots Abroad</w:t>
                </w:r>
              </w:p>
            </w:txbxContent>
          </v:textbox>
          <w10:wrap anchorx="margin" anchory="margin"/>
        </v:rect>
      </w:pict>
    </w:r>
    <w:r w:rsidRPr="00573CD5">
      <w:rPr>
        <w:noProof/>
        <w:lang w:eastAsia="en-US"/>
      </w:rPr>
      <w:pict>
        <v:roundrect id="_x0000_s2050" style="position:absolute;margin-left:0;margin-top:0;width:561.05pt;height:743.15pt;z-index:251661312;mso-position-horizontal:center;mso-position-horizontal-relative:page;mso-position-vertical:center;mso-position-vertical-relative:page" arcsize="2637f" o:allowincell="f" filled="f" fillcolor="black" strokeweight="1pt">
          <v:fill color2="#272727" type="pattern"/>
          <w10:wrap anchorx="page" anchory="page"/>
        </v:roundrect>
      </w:pict>
    </w:r>
    <w:r w:rsidRPr="00573CD5">
      <w:rPr>
        <w:noProof/>
        <w:lang w:eastAsia="en-US"/>
      </w:rPr>
      <w:pict>
        <v:oval id="_x0000_s2051" style="position:absolute;margin-left:31pt;margin-top:10in;width:41pt;height:41pt;z-index:251662336;mso-position-horizontal-relative:page;mso-position-vertical-relative:page;v-text-anchor:middle" o:allowincell="f" fillcolor="#d34817" stroked="f">
          <v:textbox style="mso-next-textbox:#_x0000_s2051" inset="0,0,0,0">
            <w:txbxContent>
              <w:p w:rsidR="00E92847" w:rsidRPr="00584787" w:rsidRDefault="00573CD5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  <w:fldSimple w:instr=" PAGE  \* Arabic  \* MERGEFORMAT ">
                  <w:r w:rsidR="00E92847" w:rsidRPr="00584787">
                    <w:rPr>
                      <w:noProof/>
                      <w:color w:val="FFFFFF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E92847" w:rsidRDefault="00E92847">
    <w:pPr>
      <w:pStyle w:val="Footer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847" w:rsidRDefault="00573CD5">
    <w:pPr>
      <w:pStyle w:val="Footer"/>
    </w:pPr>
    <w:r>
      <w:rPr>
        <w:noProof/>
        <w:lang w:eastAsia="en-US"/>
      </w:rPr>
      <w:pict>
        <v:oval id="_x0000_s2052" style="position:absolute;margin-left:31pt;margin-top:10in;width:41pt;height:41pt;z-index:251664384;mso-position-horizontal-relative:page;mso-position-vertical-relative:page;v-text-anchor:middle" o:allowincell="f" fillcolor="#d34817" stroked="f">
          <v:textbox style="mso-next-textbox:#_x0000_s2052" inset="0,0,0,0">
            <w:txbxContent>
              <w:p w:rsidR="00E92847" w:rsidRPr="00584787" w:rsidRDefault="00E92847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/>
      </w:rPr>
      <w:pict>
        <v:roundrect id="_x0000_s2053" style="position:absolute;margin-left:0;margin-top:0;width:561.1pt;height:742.8pt;z-index:251665408;mso-position-horizontal:center;mso-position-horizontal-relative:page;mso-position-vertical:center;mso-position-vertical-relative:page" arcsize="2637f" o:allowincell="f" filled="f" fillcolor="black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847" w:rsidRDefault="00E92847">
      <w:pPr>
        <w:spacing w:after="0" w:line="240" w:lineRule="auto"/>
      </w:pPr>
      <w:r>
        <w:separator/>
      </w:r>
    </w:p>
  </w:footnote>
  <w:footnote w:type="continuationSeparator" w:id="0">
    <w:p w:rsidR="00E92847" w:rsidRDefault="00E92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28E6A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cs="Symbol" w:hint="default"/>
        <w:color w:val="A28E6A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cs="Symbol" w:hint="default"/>
        <w:color w:val="EE8C6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cs="Symbol" w:hint="default"/>
        <w:color w:val="D34817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cs="Symbol" w:hint="default"/>
        <w:color w:val="9D3511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4"/>
  </w:num>
  <w:num w:numId="23">
    <w:abstractNumId w:val="3"/>
  </w:num>
  <w:num w:numId="24">
    <w:abstractNumId w:val="3"/>
  </w:num>
  <w:num w:numId="25">
    <w:abstractNumId w:val="2"/>
  </w:num>
  <w:num w:numId="26">
    <w:abstractNumId w:val="2"/>
  </w:num>
  <w:num w:numId="27">
    <w:abstractNumId w:val="1"/>
  </w:num>
  <w:num w:numId="28">
    <w:abstractNumId w:val="1"/>
  </w:num>
  <w:num w:numId="29">
    <w:abstractNumId w:val="0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76AFA"/>
    <w:rsid w:val="000127A9"/>
    <w:rsid w:val="00081186"/>
    <w:rsid w:val="000D1743"/>
    <w:rsid w:val="001C197F"/>
    <w:rsid w:val="002A07F3"/>
    <w:rsid w:val="002E4FAB"/>
    <w:rsid w:val="003E384B"/>
    <w:rsid w:val="00476AFA"/>
    <w:rsid w:val="00573CD5"/>
    <w:rsid w:val="00584787"/>
    <w:rsid w:val="0063070E"/>
    <w:rsid w:val="00670064"/>
    <w:rsid w:val="009109D2"/>
    <w:rsid w:val="00B63529"/>
    <w:rsid w:val="00C61A84"/>
    <w:rsid w:val="00E9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erpetua" w:eastAsia="Perpetua" w:hAnsi="Perpetu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E384B"/>
    <w:pPr>
      <w:spacing w:after="160" w:line="276" w:lineRule="auto"/>
    </w:pPr>
    <w:rPr>
      <w:rFonts w:cs="Perpetua"/>
      <w:color w:val="000000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384B"/>
    <w:pPr>
      <w:spacing w:before="300" w:after="40" w:line="240" w:lineRule="auto"/>
      <w:outlineLvl w:val="0"/>
    </w:pPr>
    <w:rPr>
      <w:rFonts w:ascii="Franklin Gothic Book" w:hAnsi="Franklin Gothic Book" w:cs="Franklin Gothic Book"/>
      <w:b/>
      <w:bCs/>
      <w:color w:val="9D3511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384B"/>
    <w:pPr>
      <w:spacing w:before="240" w:after="40" w:line="240" w:lineRule="auto"/>
      <w:outlineLvl w:val="1"/>
    </w:pPr>
    <w:rPr>
      <w:rFonts w:ascii="Franklin Gothic Book" w:hAnsi="Franklin Gothic Book" w:cs="Franklin Gothic Book"/>
      <w:b/>
      <w:bCs/>
      <w:color w:val="9D3511"/>
      <w:spacing w:val="2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384B"/>
    <w:pPr>
      <w:spacing w:before="200" w:after="40" w:line="240" w:lineRule="auto"/>
      <w:outlineLvl w:val="2"/>
    </w:pPr>
    <w:rPr>
      <w:rFonts w:ascii="Franklin Gothic Book" w:hAnsi="Franklin Gothic Book" w:cs="Franklin Gothic Book"/>
      <w:b/>
      <w:bCs/>
      <w:color w:val="D34817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384B"/>
    <w:pPr>
      <w:spacing w:before="240" w:after="0"/>
      <w:outlineLvl w:val="3"/>
    </w:pPr>
    <w:rPr>
      <w:rFonts w:ascii="Franklin Gothic Book" w:hAnsi="Franklin Gothic Book" w:cs="Franklin Gothic Book"/>
      <w:b/>
      <w:bCs/>
      <w:color w:val="7B6A4D"/>
      <w:spacing w:val="2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E384B"/>
    <w:pPr>
      <w:spacing w:before="200" w:after="0"/>
      <w:outlineLvl w:val="4"/>
    </w:pPr>
    <w:rPr>
      <w:rFonts w:ascii="Franklin Gothic Book" w:hAnsi="Franklin Gothic Book" w:cs="Franklin Gothic Book"/>
      <w:b/>
      <w:bCs/>
      <w:i/>
      <w:iCs/>
      <w:color w:val="7B6A4D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E384B"/>
    <w:pPr>
      <w:spacing w:before="200" w:after="0"/>
      <w:outlineLvl w:val="5"/>
    </w:pPr>
    <w:rPr>
      <w:rFonts w:ascii="Franklin Gothic Book" w:hAnsi="Franklin Gothic Book" w:cs="Franklin Gothic Book"/>
      <w:color w:val="524633"/>
      <w:spacing w:val="1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E384B"/>
    <w:pPr>
      <w:spacing w:before="200" w:after="0"/>
      <w:outlineLvl w:val="6"/>
    </w:pPr>
    <w:rPr>
      <w:rFonts w:ascii="Franklin Gothic Book" w:hAnsi="Franklin Gothic Book" w:cs="Franklin Gothic Book"/>
      <w:i/>
      <w:iCs/>
      <w:color w:val="524633"/>
      <w:spacing w:val="1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E384B"/>
    <w:pPr>
      <w:spacing w:before="200" w:after="0"/>
      <w:outlineLvl w:val="7"/>
    </w:pPr>
    <w:rPr>
      <w:rFonts w:ascii="Franklin Gothic Book" w:hAnsi="Franklin Gothic Book" w:cs="Franklin Gothic Book"/>
      <w:color w:val="D34817"/>
      <w:spacing w:val="1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E384B"/>
    <w:pPr>
      <w:spacing w:before="200" w:after="0"/>
      <w:outlineLvl w:val="8"/>
    </w:pPr>
    <w:rPr>
      <w:rFonts w:ascii="Franklin Gothic Book" w:hAnsi="Franklin Gothic Book" w:cs="Franklin Gothic Book"/>
      <w:i/>
      <w:iCs/>
      <w:color w:val="D34817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locked/>
    <w:rsid w:val="003E384B"/>
    <w:rPr>
      <w:rFonts w:ascii="Franklin Gothic Book" w:hAnsi="Franklin Gothic Book" w:cs="Franklin Gothic Book"/>
      <w:b/>
      <w:bCs/>
      <w:color w:val="9D3511"/>
      <w:spacing w:val="20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384B"/>
    <w:rPr>
      <w:rFonts w:ascii="Franklin Gothic Book" w:hAnsi="Franklin Gothic Book" w:cs="Franklin Gothic Book"/>
      <w:b/>
      <w:bCs/>
      <w:color w:val="9D351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384B"/>
    <w:rPr>
      <w:rFonts w:ascii="Franklin Gothic Book" w:hAnsi="Franklin Gothic Book" w:cs="Franklin Gothic Book"/>
      <w:b/>
      <w:bCs/>
      <w:color w:val="D34817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E384B"/>
    <w:rPr>
      <w:rFonts w:ascii="Franklin Gothic Book" w:hAnsi="Franklin Gothic Book" w:cs="Franklin Gothic Book"/>
      <w:b/>
      <w:bCs/>
      <w:color w:val="7B6A4D"/>
      <w:spacing w:val="20"/>
      <w:sz w:val="24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E384B"/>
    <w:rPr>
      <w:rFonts w:ascii="Franklin Gothic Book" w:hAnsi="Franklin Gothic Book" w:cs="Franklin Gothic Book"/>
      <w:b/>
      <w:bCs/>
      <w:i/>
      <w:iCs/>
      <w:color w:val="7B6A4D"/>
      <w:spacing w:val="20"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E384B"/>
    <w:rPr>
      <w:rFonts w:ascii="Franklin Gothic Book" w:hAnsi="Franklin Gothic Book" w:cs="Franklin Gothic Book"/>
      <w:color w:val="524633"/>
      <w:spacing w:val="10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E384B"/>
    <w:rPr>
      <w:rFonts w:ascii="Franklin Gothic Book" w:hAnsi="Franklin Gothic Book" w:cs="Franklin Gothic Book"/>
      <w:i/>
      <w:iCs/>
      <w:color w:val="524633"/>
      <w:spacing w:val="10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E384B"/>
    <w:rPr>
      <w:rFonts w:ascii="Franklin Gothic Book" w:hAnsi="Franklin Gothic Book" w:cs="Franklin Gothic Book"/>
      <w:color w:val="D34817"/>
      <w:spacing w:val="10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E384B"/>
    <w:rPr>
      <w:rFonts w:ascii="Franklin Gothic Book" w:hAnsi="Franklin Gothic Book" w:cs="Franklin Gothic Book"/>
      <w:i/>
      <w:iCs/>
      <w:color w:val="D34817"/>
      <w:spacing w:val="10"/>
      <w:sz w:val="20"/>
      <w:szCs w:val="20"/>
      <w:lang w:eastAsia="ja-JP"/>
    </w:rPr>
  </w:style>
  <w:style w:type="table" w:styleId="TableGrid">
    <w:name w:val="Table Grid"/>
    <w:basedOn w:val="TableNormal"/>
    <w:uiPriority w:val="99"/>
    <w:rsid w:val="003E384B"/>
    <w:rPr>
      <w:rFonts w:cs="Perpetu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rsid w:val="003E38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384B"/>
    <w:rPr>
      <w:color w:val="000000"/>
      <w:sz w:val="20"/>
      <w:szCs w:val="20"/>
      <w:lang w:eastAsia="ja-JP"/>
    </w:rPr>
  </w:style>
  <w:style w:type="paragraph" w:styleId="NoSpacing">
    <w:name w:val="No Spacing"/>
    <w:basedOn w:val="Normal"/>
    <w:uiPriority w:val="99"/>
    <w:qFormat/>
    <w:rsid w:val="003E384B"/>
    <w:pPr>
      <w:spacing w:after="0" w:line="240" w:lineRule="auto"/>
    </w:pPr>
  </w:style>
  <w:style w:type="paragraph" w:styleId="Closing">
    <w:name w:val="Closing"/>
    <w:basedOn w:val="Normal"/>
    <w:link w:val="ClosingChar"/>
    <w:uiPriority w:val="99"/>
    <w:rsid w:val="003E384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3E384B"/>
    <w:rPr>
      <w:color w:val="000000"/>
      <w:sz w:val="20"/>
      <w:szCs w:val="20"/>
      <w:lang w:eastAsia="ja-JP"/>
    </w:rPr>
  </w:style>
  <w:style w:type="paragraph" w:customStyle="1" w:styleId="RecipientAddress">
    <w:name w:val="Recipient Address"/>
    <w:basedOn w:val="NoSpacing"/>
    <w:link w:val="RecipientAddressChar"/>
    <w:uiPriority w:val="99"/>
    <w:rsid w:val="003E384B"/>
    <w:pPr>
      <w:spacing w:after="360"/>
    </w:pPr>
  </w:style>
  <w:style w:type="paragraph" w:styleId="Salutation">
    <w:name w:val="Salutation"/>
    <w:basedOn w:val="NoSpacing"/>
    <w:next w:val="Normal"/>
    <w:link w:val="SalutationChar"/>
    <w:uiPriority w:val="99"/>
    <w:rsid w:val="003E384B"/>
    <w:pPr>
      <w:spacing w:before="480" w:after="320"/>
    </w:pPr>
    <w:rPr>
      <w:b/>
      <w:bCs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3E384B"/>
    <w:rPr>
      <w:b/>
      <w:bCs/>
      <w:color w:val="000000"/>
      <w:sz w:val="20"/>
      <w:szCs w:val="20"/>
      <w:lang w:eastAsia="ja-JP"/>
    </w:rPr>
  </w:style>
  <w:style w:type="paragraph" w:customStyle="1" w:styleId="SenderAddress">
    <w:name w:val="Sender Address"/>
    <w:basedOn w:val="NoSpacing"/>
    <w:uiPriority w:val="99"/>
    <w:rsid w:val="003E384B"/>
    <w:pPr>
      <w:spacing w:after="360"/>
    </w:pPr>
  </w:style>
  <w:style w:type="character" w:styleId="PlaceholderText">
    <w:name w:val="Placeholder Text"/>
    <w:basedOn w:val="DefaultParagraphFont"/>
    <w:uiPriority w:val="99"/>
    <w:rsid w:val="003E384B"/>
    <w:rPr>
      <w:color w:val="808080"/>
    </w:rPr>
  </w:style>
  <w:style w:type="paragraph" w:styleId="Signature">
    <w:name w:val="Signature"/>
    <w:basedOn w:val="Normal"/>
    <w:link w:val="SignatureChar"/>
    <w:uiPriority w:val="99"/>
    <w:rsid w:val="003E384B"/>
    <w:pPr>
      <w:spacing w:after="20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3E384B"/>
    <w:rPr>
      <w:color w:val="000000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3E3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84B"/>
    <w:rPr>
      <w:rFonts w:ascii="Tahoma" w:hAnsi="Tahoma" w:cs="Tahoma"/>
      <w:color w:val="000000"/>
      <w:sz w:val="16"/>
      <w:szCs w:val="16"/>
      <w:lang w:eastAsia="ja-JP"/>
    </w:rPr>
  </w:style>
  <w:style w:type="paragraph" w:styleId="BlockText">
    <w:name w:val="Block Text"/>
    <w:aliases w:val="Block Quote"/>
    <w:basedOn w:val="Normal"/>
    <w:uiPriority w:val="99"/>
    <w:rsid w:val="003E384B"/>
    <w:pPr>
      <w:pBdr>
        <w:top w:val="single" w:sz="2" w:space="10" w:color="EE8C69"/>
        <w:bottom w:val="single" w:sz="24" w:space="10" w:color="EE8C69"/>
      </w:pBdr>
      <w:spacing w:after="280" w:line="240" w:lineRule="auto"/>
      <w:ind w:left="1440" w:right="1440"/>
      <w:jc w:val="both"/>
    </w:pPr>
    <w:rPr>
      <w:rFonts w:eastAsia="Times New Roman"/>
      <w:color w:val="7F7F7F"/>
      <w:sz w:val="28"/>
      <w:szCs w:val="28"/>
      <w:lang w:eastAsia="ko-KR"/>
    </w:rPr>
  </w:style>
  <w:style w:type="character" w:styleId="BookTitle">
    <w:name w:val="Book Title"/>
    <w:basedOn w:val="DefaultParagraphFont"/>
    <w:uiPriority w:val="99"/>
    <w:qFormat/>
    <w:rsid w:val="003E384B"/>
    <w:rPr>
      <w:rFonts w:ascii="Franklin Gothic Book" w:hAnsi="Franklin Gothic Book" w:cs="Franklin Gothic Book"/>
      <w:i/>
      <w:iCs/>
      <w:color w:val="auto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E384B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3E384B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3E384B"/>
    <w:rPr>
      <w:color w:val="000000"/>
      <w:sz w:val="20"/>
      <w:szCs w:val="20"/>
      <w:lang w:eastAsia="ja-JP"/>
    </w:rPr>
  </w:style>
  <w:style w:type="character" w:styleId="Emphasis">
    <w:name w:val="Emphasis"/>
    <w:basedOn w:val="DefaultParagraphFont"/>
    <w:uiPriority w:val="99"/>
    <w:qFormat/>
    <w:rsid w:val="003E384B"/>
    <w:rPr>
      <w:b/>
      <w:bCs/>
      <w:i/>
      <w:iCs/>
      <w:color w:val="auto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rsid w:val="003E38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384B"/>
    <w:rPr>
      <w:color w:val="00000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rsid w:val="003E384B"/>
    <w:rPr>
      <w:color w:val="auto"/>
      <w:u w:val="single"/>
    </w:rPr>
  </w:style>
  <w:style w:type="character" w:styleId="IntenseEmphasis">
    <w:name w:val="Intense Emphasis"/>
    <w:basedOn w:val="DefaultParagraphFont"/>
    <w:uiPriority w:val="99"/>
    <w:qFormat/>
    <w:rsid w:val="003E384B"/>
    <w:rPr>
      <w:rFonts w:ascii="Perpetua" w:hAnsi="Perpetua" w:cs="Perpetua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99"/>
    <w:qFormat/>
    <w:rsid w:val="003E384B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 w:cs="Franklin Gothic Book"/>
      <w:i/>
      <w:iCs/>
      <w:color w:val="FFFFF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E384B"/>
    <w:rPr>
      <w:rFonts w:ascii="Franklin Gothic Book" w:hAnsi="Franklin Gothic Book" w:cs="Franklin Gothic Book"/>
      <w:i/>
      <w:iCs/>
      <w:color w:val="FFFFFF"/>
      <w:sz w:val="20"/>
      <w:szCs w:val="20"/>
      <w:shd w:val="clear" w:color="auto" w:fill="D34817"/>
      <w:lang w:eastAsia="ja-JP"/>
    </w:rPr>
  </w:style>
  <w:style w:type="character" w:styleId="IntenseReference">
    <w:name w:val="Intense Reference"/>
    <w:basedOn w:val="DefaultParagraphFont"/>
    <w:uiPriority w:val="99"/>
    <w:qFormat/>
    <w:rsid w:val="003E384B"/>
    <w:rPr>
      <w:b/>
      <w:bCs/>
      <w:color w:val="D34817"/>
      <w:sz w:val="20"/>
      <w:szCs w:val="20"/>
      <w:u w:val="single"/>
    </w:rPr>
  </w:style>
  <w:style w:type="paragraph" w:styleId="ListBullet">
    <w:name w:val="List Bullet"/>
    <w:basedOn w:val="Normal"/>
    <w:uiPriority w:val="99"/>
    <w:rsid w:val="003E384B"/>
    <w:pPr>
      <w:numPr>
        <w:numId w:val="11"/>
      </w:numPr>
      <w:spacing w:after="0"/>
    </w:pPr>
  </w:style>
  <w:style w:type="paragraph" w:styleId="ListBullet2">
    <w:name w:val="List Bullet 2"/>
    <w:basedOn w:val="Normal"/>
    <w:uiPriority w:val="99"/>
    <w:rsid w:val="003E384B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99"/>
    <w:rsid w:val="003E384B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99"/>
    <w:rsid w:val="003E384B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99"/>
    <w:rsid w:val="003E384B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99"/>
    <w:qFormat/>
    <w:rsid w:val="003E384B"/>
    <w:rPr>
      <w:i/>
      <w:iCs/>
      <w:color w:val="7F7F7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3E384B"/>
    <w:rPr>
      <w:i/>
      <w:iCs/>
      <w:color w:val="7F7F7F"/>
      <w:sz w:val="20"/>
      <w:szCs w:val="20"/>
      <w:lang w:eastAsia="ja-JP"/>
    </w:rPr>
  </w:style>
  <w:style w:type="character" w:styleId="Strong">
    <w:name w:val="Strong"/>
    <w:basedOn w:val="DefaultParagraphFont"/>
    <w:uiPriority w:val="99"/>
    <w:qFormat/>
    <w:rsid w:val="003E384B"/>
    <w:rPr>
      <w:rFonts w:ascii="Perpetua" w:hAnsi="Perpetua" w:cs="Perpetua"/>
      <w:b/>
      <w:bCs/>
      <w:color w:val="9B2D1F"/>
    </w:rPr>
  </w:style>
  <w:style w:type="paragraph" w:styleId="Subtitle">
    <w:name w:val="Subtitle"/>
    <w:basedOn w:val="Normal"/>
    <w:link w:val="SubtitleChar"/>
    <w:uiPriority w:val="99"/>
    <w:qFormat/>
    <w:rsid w:val="003E384B"/>
    <w:pPr>
      <w:spacing w:after="480" w:line="240" w:lineRule="auto"/>
      <w:jc w:val="center"/>
    </w:pPr>
    <w:rPr>
      <w:rFonts w:ascii="Franklin Gothic Book" w:hAnsi="Franklin Gothic Book" w:cs="Franklin Gothic Book"/>
      <w:color w:val="auto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E384B"/>
    <w:rPr>
      <w:rFonts w:ascii="Franklin Gothic Book" w:hAnsi="Franklin Gothic Book" w:cs="Franklin Gothic Book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99"/>
    <w:qFormat/>
    <w:rsid w:val="003E384B"/>
    <w:rPr>
      <w:rFonts w:ascii="Perpetua" w:hAnsi="Perpetua" w:cs="Perpetua"/>
      <w:i/>
      <w:iCs/>
      <w:color w:val="auto"/>
      <w:spacing w:val="2"/>
      <w:w w:val="100"/>
      <w:kern w:val="0"/>
      <w:sz w:val="24"/>
      <w:szCs w:val="24"/>
    </w:rPr>
  </w:style>
  <w:style w:type="character" w:styleId="SubtleReference">
    <w:name w:val="Subtle Reference"/>
    <w:basedOn w:val="DefaultParagraphFont"/>
    <w:uiPriority w:val="99"/>
    <w:qFormat/>
    <w:rsid w:val="003E384B"/>
    <w:rPr>
      <w:color w:val="auto"/>
      <w:sz w:val="20"/>
      <w:szCs w:val="20"/>
      <w:u w:val="single"/>
    </w:rPr>
  </w:style>
  <w:style w:type="paragraph" w:styleId="Title">
    <w:name w:val="Title"/>
    <w:basedOn w:val="Normal"/>
    <w:link w:val="TitleChar"/>
    <w:uiPriority w:val="99"/>
    <w:qFormat/>
    <w:rsid w:val="003E384B"/>
    <w:pPr>
      <w:pBdr>
        <w:bottom w:val="single" w:sz="8" w:space="4" w:color="D34817"/>
      </w:pBdr>
      <w:spacing w:line="240" w:lineRule="auto"/>
      <w:jc w:val="center"/>
    </w:pPr>
    <w:rPr>
      <w:rFonts w:ascii="Franklin Gothic Book" w:hAnsi="Franklin Gothic Book" w:cs="Franklin Gothic Book"/>
      <w:b/>
      <w:bCs/>
      <w:smallCaps/>
      <w:color w:val="D3481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3E384B"/>
    <w:rPr>
      <w:rFonts w:ascii="Franklin Gothic Book" w:hAnsi="Franklin Gothic Book" w:cs="Franklin Gothic Book"/>
      <w:b/>
      <w:bCs/>
      <w:smallCaps/>
      <w:color w:val="D34817"/>
      <w:sz w:val="48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TOC2">
    <w:name w:val="toc 2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rsid w:val="003E384B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99"/>
    <w:rsid w:val="003E384B"/>
    <w:pPr>
      <w:spacing w:before="720" w:after="200"/>
    </w:pPr>
  </w:style>
  <w:style w:type="paragraph" w:customStyle="1" w:styleId="GrayText">
    <w:name w:val="Gray Text"/>
    <w:basedOn w:val="NoSpacing"/>
    <w:uiPriority w:val="99"/>
    <w:rsid w:val="003E384B"/>
    <w:rPr>
      <w:rFonts w:ascii="Franklin Gothic Book" w:hAnsi="Franklin Gothic Book" w:cs="Franklin Gothic Book"/>
      <w:color w:val="7F7F7F"/>
      <w:sz w:val="20"/>
      <w:szCs w:val="20"/>
    </w:rPr>
  </w:style>
  <w:style w:type="character" w:customStyle="1" w:styleId="RecipientAddressChar">
    <w:name w:val="Recipient Address Char"/>
    <w:basedOn w:val="DefaultParagraphFont"/>
    <w:link w:val="RecipientAddress"/>
    <w:uiPriority w:val="99"/>
    <w:locked/>
    <w:rsid w:val="003E384B"/>
    <w:rPr>
      <w:color w:val="00000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4</DocSecurity>
  <Lines>9</Lines>
  <Paragraphs>2</Paragraphs>
  <ScaleCrop>false</ScaleCrop>
  <Company>Talbots Abroad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Kardasz</dc:creator>
  <cp:keywords/>
  <dc:description/>
  <cp:lastModifiedBy>dec101</cp:lastModifiedBy>
  <cp:revision>2</cp:revision>
  <dcterms:created xsi:type="dcterms:W3CDTF">2012-02-21T19:09:00Z</dcterms:created>
  <dcterms:modified xsi:type="dcterms:W3CDTF">2012-02-21T19:09:00Z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